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moyen/ressources, dans un sens plus large que type de vecteur/véhicule. N.B. dans OPG pour les message EMSI.</w:t>
        <w:br/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 la responsabilité des Smur (UMH, HéliSmur…)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du secteur hospitalier, public ou privé (établissement de soins, vecteurs sanitaires hospitaliers hors 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 la prise en charge libérale (médecins libéraux, paramédicaux libéraux, pharmacies, MMG, SOS Médecin…)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 xml:space="preserve">TSU 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des ambulances privées (ASSU, Ambulanciers…)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d’intervention Pompiers (VSAV, ISP, VLI, médecin SP…)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ne relevant d’aucune catégorie précédemment définie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718FAA-55DD-4281-8226-72F10E55593E}"/>
</file>

<file path=customXml/itemProps3.xml><?xml version="1.0" encoding="utf-8"?>
<ds:datastoreItem xmlns:ds="http://schemas.openxmlformats.org/officeDocument/2006/customXml" ds:itemID="{C148316D-148B-4187-8411-96872BA1230E}"/>
</file>

<file path=customXml/itemProps4.xml><?xml version="1.0" encoding="utf-8"?>
<ds:datastoreItem xmlns:ds="http://schemas.openxmlformats.org/officeDocument/2006/customXml" ds:itemID="{01B39A5F-A0E2-4F3F-B5FA-DCA60EE2E5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